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7"/>
        <w:gridCol w:w="5491"/>
      </w:tblGrid>
      <w:tr w:rsidR="00506F6D" w14:paraId="30743AA7" w14:textId="77777777">
        <w:trPr>
          <w:trHeight w:hRule="exact" w:val="2900"/>
        </w:trPr>
        <w:tc>
          <w:tcPr>
            <w:tcW w:w="5553" w:type="dxa"/>
            <w:vAlign w:val="center"/>
          </w:tcPr>
          <w:p w14:paraId="575CA312" w14:textId="77777777" w:rsidR="00506F6D" w:rsidRDefault="00506F6D"/>
          <w:p w14:paraId="17E8DD4E" w14:textId="77777777" w:rsidR="00506F6D" w:rsidRDefault="00000000">
            <w:pPr>
              <w:jc w:val="center"/>
            </w:pPr>
            <w:r>
              <w:t>HTTP</w:t>
            </w:r>
          </w:p>
        </w:tc>
        <w:tc>
          <w:tcPr>
            <w:tcW w:w="5553" w:type="dxa"/>
            <w:vAlign w:val="center"/>
          </w:tcPr>
          <w:p w14:paraId="5B7EC529" w14:textId="77777777" w:rsidR="00506F6D" w:rsidRDefault="00506F6D"/>
          <w:p w14:paraId="295EAF35" w14:textId="77777777" w:rsidR="00506F6D" w:rsidRDefault="00000000">
            <w:pPr>
              <w:jc w:val="center"/>
            </w:pPr>
            <w:r>
              <w:t>HTTPS</w:t>
            </w:r>
          </w:p>
        </w:tc>
      </w:tr>
      <w:tr w:rsidR="00506F6D" w14:paraId="758F1279" w14:textId="77777777">
        <w:trPr>
          <w:trHeight w:hRule="exact" w:val="2900"/>
        </w:trPr>
        <w:tc>
          <w:tcPr>
            <w:tcW w:w="5553" w:type="dxa"/>
            <w:vAlign w:val="center"/>
          </w:tcPr>
          <w:p w14:paraId="75FAED8F" w14:textId="77777777" w:rsidR="00506F6D" w:rsidRDefault="00506F6D"/>
          <w:p w14:paraId="36787F6F" w14:textId="77777777" w:rsidR="00506F6D" w:rsidRDefault="00000000">
            <w:pPr>
              <w:jc w:val="center"/>
            </w:pPr>
            <w:r>
              <w:t>SMTP</w:t>
            </w:r>
          </w:p>
        </w:tc>
        <w:tc>
          <w:tcPr>
            <w:tcW w:w="5553" w:type="dxa"/>
            <w:vAlign w:val="center"/>
          </w:tcPr>
          <w:p w14:paraId="47BDA229" w14:textId="77777777" w:rsidR="00506F6D" w:rsidRDefault="00506F6D"/>
          <w:p w14:paraId="5102DAC2" w14:textId="77777777" w:rsidR="00506F6D" w:rsidRDefault="00000000">
            <w:pPr>
              <w:jc w:val="center"/>
            </w:pPr>
            <w:r>
              <w:t>POP3</w:t>
            </w:r>
          </w:p>
        </w:tc>
      </w:tr>
      <w:tr w:rsidR="00506F6D" w14:paraId="4A14F684" w14:textId="77777777">
        <w:trPr>
          <w:trHeight w:hRule="exact" w:val="2900"/>
        </w:trPr>
        <w:tc>
          <w:tcPr>
            <w:tcW w:w="5553" w:type="dxa"/>
            <w:vAlign w:val="center"/>
          </w:tcPr>
          <w:p w14:paraId="0CC4AF89" w14:textId="77777777" w:rsidR="00506F6D" w:rsidRDefault="00506F6D"/>
          <w:p w14:paraId="708ECCBE" w14:textId="77777777" w:rsidR="00506F6D" w:rsidRDefault="00000000">
            <w:pPr>
              <w:jc w:val="center"/>
            </w:pPr>
            <w:r>
              <w:t>SSH</w:t>
            </w:r>
          </w:p>
        </w:tc>
        <w:tc>
          <w:tcPr>
            <w:tcW w:w="5553" w:type="dxa"/>
            <w:vAlign w:val="center"/>
          </w:tcPr>
          <w:p w14:paraId="31519B25" w14:textId="77777777" w:rsidR="00506F6D" w:rsidRDefault="00506F6D"/>
          <w:p w14:paraId="22B9B9AD" w14:textId="77777777" w:rsidR="00506F6D" w:rsidRDefault="00000000">
            <w:pPr>
              <w:jc w:val="center"/>
            </w:pPr>
            <w:r>
              <w:t>FTP</w:t>
            </w:r>
          </w:p>
        </w:tc>
      </w:tr>
      <w:tr w:rsidR="00506F6D" w14:paraId="7BB6080B" w14:textId="77777777">
        <w:trPr>
          <w:trHeight w:hRule="exact" w:val="2900"/>
        </w:trPr>
        <w:tc>
          <w:tcPr>
            <w:tcW w:w="5553" w:type="dxa"/>
            <w:vAlign w:val="center"/>
          </w:tcPr>
          <w:p w14:paraId="21420989" w14:textId="77777777" w:rsidR="00506F6D" w:rsidRDefault="00506F6D"/>
        </w:tc>
        <w:tc>
          <w:tcPr>
            <w:tcW w:w="5553" w:type="dxa"/>
            <w:vAlign w:val="center"/>
          </w:tcPr>
          <w:p w14:paraId="7D748F9A" w14:textId="77777777" w:rsidR="00506F6D" w:rsidRDefault="00506F6D"/>
        </w:tc>
      </w:tr>
      <w:tr w:rsidR="00506F6D" w14:paraId="38801B8A" w14:textId="77777777">
        <w:trPr>
          <w:trHeight w:hRule="exact" w:val="2900"/>
        </w:trPr>
        <w:tc>
          <w:tcPr>
            <w:tcW w:w="5553" w:type="dxa"/>
            <w:vAlign w:val="center"/>
          </w:tcPr>
          <w:p w14:paraId="115F8D01" w14:textId="77777777" w:rsidR="00506F6D" w:rsidRDefault="00506F6D"/>
        </w:tc>
        <w:tc>
          <w:tcPr>
            <w:tcW w:w="5553" w:type="dxa"/>
            <w:vAlign w:val="center"/>
          </w:tcPr>
          <w:p w14:paraId="19B10E59" w14:textId="77777777" w:rsidR="00506F6D" w:rsidRDefault="00506F6D"/>
        </w:tc>
      </w:tr>
      <w:tr w:rsidR="00506F6D" w14:paraId="52429CFA" w14:textId="77777777">
        <w:trPr>
          <w:trHeight w:hRule="exact" w:val="2900"/>
        </w:trPr>
        <w:tc>
          <w:tcPr>
            <w:tcW w:w="5553" w:type="dxa"/>
            <w:vAlign w:val="center"/>
          </w:tcPr>
          <w:p w14:paraId="25AD413F" w14:textId="77777777" w:rsidR="00506F6D" w:rsidRDefault="00506F6D"/>
          <w:p w14:paraId="02ACC5A3" w14:textId="77777777" w:rsidR="00506F6D" w:rsidRDefault="00000000">
            <w:pPr>
              <w:jc w:val="center"/>
            </w:pPr>
            <w:r>
              <w:t>Port number:443</w:t>
            </w:r>
          </w:p>
        </w:tc>
        <w:tc>
          <w:tcPr>
            <w:tcW w:w="5553" w:type="dxa"/>
            <w:vAlign w:val="center"/>
          </w:tcPr>
          <w:p w14:paraId="3926B716" w14:textId="77777777" w:rsidR="00506F6D" w:rsidRDefault="00506F6D"/>
          <w:p w14:paraId="1D4A9BAA" w14:textId="77777777" w:rsidR="00506F6D" w:rsidRDefault="00000000">
            <w:pPr>
              <w:jc w:val="center"/>
            </w:pPr>
            <w:r>
              <w:t>Port number: 80</w:t>
            </w:r>
          </w:p>
        </w:tc>
      </w:tr>
      <w:tr w:rsidR="00506F6D" w14:paraId="1B7D3EAB" w14:textId="77777777">
        <w:trPr>
          <w:trHeight w:hRule="exact" w:val="2900"/>
        </w:trPr>
        <w:tc>
          <w:tcPr>
            <w:tcW w:w="5553" w:type="dxa"/>
            <w:vAlign w:val="center"/>
          </w:tcPr>
          <w:p w14:paraId="608D02F4" w14:textId="77777777" w:rsidR="00506F6D" w:rsidRDefault="00506F6D"/>
          <w:p w14:paraId="1CB72635" w14:textId="77777777" w:rsidR="00506F6D" w:rsidRDefault="00000000">
            <w:pPr>
              <w:jc w:val="center"/>
            </w:pPr>
            <w:r>
              <w:t>Port number: 110</w:t>
            </w:r>
          </w:p>
        </w:tc>
        <w:tc>
          <w:tcPr>
            <w:tcW w:w="5553" w:type="dxa"/>
            <w:vAlign w:val="center"/>
          </w:tcPr>
          <w:p w14:paraId="39417162" w14:textId="77777777" w:rsidR="00506F6D" w:rsidRDefault="00506F6D"/>
          <w:p w14:paraId="1EA783F0" w14:textId="77777777" w:rsidR="00506F6D" w:rsidRDefault="00000000">
            <w:pPr>
              <w:jc w:val="center"/>
            </w:pPr>
            <w:r>
              <w:t>Port number: 25</w:t>
            </w:r>
          </w:p>
        </w:tc>
      </w:tr>
      <w:tr w:rsidR="00506F6D" w14:paraId="481C2321" w14:textId="77777777">
        <w:trPr>
          <w:trHeight w:hRule="exact" w:val="2900"/>
        </w:trPr>
        <w:tc>
          <w:tcPr>
            <w:tcW w:w="5553" w:type="dxa"/>
            <w:vAlign w:val="center"/>
          </w:tcPr>
          <w:p w14:paraId="2ED9ED9B" w14:textId="77777777" w:rsidR="00506F6D" w:rsidRDefault="00506F6D"/>
          <w:p w14:paraId="797D11B8" w14:textId="77777777" w:rsidR="00506F6D" w:rsidRDefault="00000000">
            <w:pPr>
              <w:jc w:val="center"/>
            </w:pPr>
            <w:r>
              <w:t>Port number: 20</w:t>
            </w:r>
          </w:p>
        </w:tc>
        <w:tc>
          <w:tcPr>
            <w:tcW w:w="5553" w:type="dxa"/>
            <w:vAlign w:val="center"/>
          </w:tcPr>
          <w:p w14:paraId="4E1DCBCF" w14:textId="77777777" w:rsidR="00506F6D" w:rsidRDefault="00506F6D"/>
          <w:p w14:paraId="6820A9BA" w14:textId="77777777" w:rsidR="00506F6D" w:rsidRDefault="00000000">
            <w:pPr>
              <w:jc w:val="center"/>
            </w:pPr>
            <w:r>
              <w:t>Port number: 22</w:t>
            </w:r>
          </w:p>
        </w:tc>
      </w:tr>
      <w:tr w:rsidR="00506F6D" w14:paraId="02CE986E" w14:textId="77777777">
        <w:trPr>
          <w:trHeight w:hRule="exact" w:val="2900"/>
        </w:trPr>
        <w:tc>
          <w:tcPr>
            <w:tcW w:w="5553" w:type="dxa"/>
            <w:vAlign w:val="center"/>
          </w:tcPr>
          <w:p w14:paraId="7A7C8BAA" w14:textId="77777777" w:rsidR="00506F6D" w:rsidRDefault="00506F6D"/>
        </w:tc>
        <w:tc>
          <w:tcPr>
            <w:tcW w:w="5553" w:type="dxa"/>
            <w:vAlign w:val="center"/>
          </w:tcPr>
          <w:p w14:paraId="1707016E" w14:textId="77777777" w:rsidR="00506F6D" w:rsidRDefault="00506F6D"/>
        </w:tc>
      </w:tr>
      <w:tr w:rsidR="00506F6D" w14:paraId="51EFB13C" w14:textId="77777777">
        <w:trPr>
          <w:trHeight w:hRule="exact" w:val="2900"/>
        </w:trPr>
        <w:tc>
          <w:tcPr>
            <w:tcW w:w="5553" w:type="dxa"/>
            <w:vAlign w:val="center"/>
          </w:tcPr>
          <w:p w14:paraId="4ABA61AB" w14:textId="77777777" w:rsidR="00506F6D" w:rsidRDefault="00506F6D"/>
        </w:tc>
        <w:tc>
          <w:tcPr>
            <w:tcW w:w="5553" w:type="dxa"/>
            <w:vAlign w:val="center"/>
          </w:tcPr>
          <w:p w14:paraId="6B41AF51" w14:textId="77777777" w:rsidR="00506F6D" w:rsidRDefault="00506F6D"/>
        </w:tc>
      </w:tr>
    </w:tbl>
    <w:p w14:paraId="736F198B" w14:textId="77777777" w:rsidR="00D23E35" w:rsidRDefault="00D23E35"/>
    <w:sectPr w:rsidR="00D23E35" w:rsidSect="0017300C">
      <w:pgSz w:w="11906" w:h="16838" w:code="9"/>
      <w:pgMar w:top="283" w:right="567" w:bottom="283" w:left="567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79654679">
    <w:abstractNumId w:val="8"/>
  </w:num>
  <w:num w:numId="2" w16cid:durableId="1784114211">
    <w:abstractNumId w:val="6"/>
  </w:num>
  <w:num w:numId="3" w16cid:durableId="1760175816">
    <w:abstractNumId w:val="5"/>
  </w:num>
  <w:num w:numId="4" w16cid:durableId="1155874382">
    <w:abstractNumId w:val="4"/>
  </w:num>
  <w:num w:numId="5" w16cid:durableId="2047831840">
    <w:abstractNumId w:val="7"/>
  </w:num>
  <w:num w:numId="6" w16cid:durableId="1614511537">
    <w:abstractNumId w:val="3"/>
  </w:num>
  <w:num w:numId="7" w16cid:durableId="247426508">
    <w:abstractNumId w:val="2"/>
  </w:num>
  <w:num w:numId="8" w16cid:durableId="884370963">
    <w:abstractNumId w:val="1"/>
  </w:num>
  <w:num w:numId="9" w16cid:durableId="1188102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7300C"/>
    <w:rsid w:val="001E2E6B"/>
    <w:rsid w:val="0029639D"/>
    <w:rsid w:val="00326F90"/>
    <w:rsid w:val="00410AF5"/>
    <w:rsid w:val="00506F6D"/>
    <w:rsid w:val="00AA1D8D"/>
    <w:rsid w:val="00B47730"/>
    <w:rsid w:val="00CB0664"/>
    <w:rsid w:val="00D23E3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3F1DF1"/>
  <w14:defaultImageDpi w14:val="300"/>
  <w15:docId w15:val="{035E6B1B-9B43-4B96-BC4B-ABAB7436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Helvetica" w:hAnsi="Helvetica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Chezka Mae Madrona</cp:lastModifiedBy>
  <cp:revision>3</cp:revision>
  <dcterms:created xsi:type="dcterms:W3CDTF">2013-12-23T23:15:00Z</dcterms:created>
  <dcterms:modified xsi:type="dcterms:W3CDTF">2025-03-26T14:26:00Z</dcterms:modified>
  <cp:category/>
</cp:coreProperties>
</file>