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6A52B1" w14:paraId="11CAC50B" w14:textId="77777777">
        <w:trPr>
          <w:trHeight w:hRule="exact" w:val="2900"/>
        </w:trPr>
        <w:tc>
          <w:tcPr>
            <w:tcW w:w="5553" w:type="dxa"/>
            <w:vAlign w:val="center"/>
          </w:tcPr>
          <w:p w14:paraId="7AAB8489" w14:textId="77777777" w:rsidR="006A52B1" w:rsidRDefault="006A52B1"/>
          <w:p w14:paraId="210868A4" w14:textId="77777777" w:rsidR="006A52B1" w:rsidRDefault="00000000">
            <w:pPr>
              <w:jc w:val="center"/>
            </w:pPr>
            <w:r>
              <w:t>Compiler</w:t>
            </w:r>
          </w:p>
        </w:tc>
        <w:tc>
          <w:tcPr>
            <w:tcW w:w="5553" w:type="dxa"/>
            <w:vAlign w:val="center"/>
          </w:tcPr>
          <w:p w14:paraId="5AA33292" w14:textId="77777777" w:rsidR="006A52B1" w:rsidRDefault="006A52B1"/>
          <w:p w14:paraId="41D7E075" w14:textId="77777777" w:rsidR="006A52B1" w:rsidRDefault="00000000">
            <w:pPr>
              <w:jc w:val="center"/>
            </w:pPr>
            <w:r>
              <w:t>Interpreter</w:t>
            </w:r>
          </w:p>
        </w:tc>
      </w:tr>
      <w:tr w:rsidR="006A52B1" w14:paraId="5AFBE91B" w14:textId="77777777">
        <w:trPr>
          <w:trHeight w:hRule="exact" w:val="2900"/>
        </w:trPr>
        <w:tc>
          <w:tcPr>
            <w:tcW w:w="5553" w:type="dxa"/>
            <w:vAlign w:val="center"/>
          </w:tcPr>
          <w:p w14:paraId="2AF5F6FD" w14:textId="77777777" w:rsidR="006A52B1" w:rsidRDefault="006A52B1"/>
          <w:p w14:paraId="39110008" w14:textId="77777777" w:rsidR="006A52B1" w:rsidRDefault="00000000">
            <w:pPr>
              <w:jc w:val="center"/>
            </w:pPr>
            <w:r>
              <w:t>Assembler</w:t>
            </w:r>
          </w:p>
        </w:tc>
        <w:tc>
          <w:tcPr>
            <w:tcW w:w="5553" w:type="dxa"/>
            <w:vAlign w:val="center"/>
          </w:tcPr>
          <w:p w14:paraId="5C3B0E9E" w14:textId="77777777" w:rsidR="006A52B1" w:rsidRDefault="006A52B1"/>
          <w:p w14:paraId="60ACA9D3" w14:textId="77777777" w:rsidR="006A52B1" w:rsidRDefault="00000000">
            <w:pPr>
              <w:jc w:val="center"/>
            </w:pPr>
            <w:r>
              <w:t>Assembly language</w:t>
            </w:r>
          </w:p>
        </w:tc>
      </w:tr>
      <w:tr w:rsidR="006A52B1" w14:paraId="6EBF0D26" w14:textId="77777777">
        <w:trPr>
          <w:trHeight w:hRule="exact" w:val="2900"/>
        </w:trPr>
        <w:tc>
          <w:tcPr>
            <w:tcW w:w="5553" w:type="dxa"/>
            <w:vAlign w:val="center"/>
          </w:tcPr>
          <w:p w14:paraId="0D2A8867" w14:textId="77777777" w:rsidR="006A52B1" w:rsidRDefault="006A52B1"/>
          <w:p w14:paraId="33BF97DB" w14:textId="77777777" w:rsidR="006A52B1" w:rsidRDefault="00000000">
            <w:pPr>
              <w:jc w:val="center"/>
            </w:pPr>
            <w:r>
              <w:t>High level languages</w:t>
            </w:r>
          </w:p>
        </w:tc>
        <w:tc>
          <w:tcPr>
            <w:tcW w:w="5553" w:type="dxa"/>
            <w:vAlign w:val="center"/>
          </w:tcPr>
          <w:p w14:paraId="58318E7D" w14:textId="77777777" w:rsidR="006A52B1" w:rsidRDefault="006A52B1"/>
          <w:p w14:paraId="00343AC3" w14:textId="77777777" w:rsidR="006A52B1" w:rsidRDefault="00000000">
            <w:pPr>
              <w:jc w:val="center"/>
            </w:pPr>
            <w:r>
              <w:t>Low level languages</w:t>
            </w:r>
          </w:p>
        </w:tc>
      </w:tr>
      <w:tr w:rsidR="006A52B1" w14:paraId="0B52C867" w14:textId="77777777">
        <w:trPr>
          <w:trHeight w:hRule="exact" w:val="2900"/>
        </w:trPr>
        <w:tc>
          <w:tcPr>
            <w:tcW w:w="5553" w:type="dxa"/>
            <w:vAlign w:val="center"/>
          </w:tcPr>
          <w:p w14:paraId="3268617E" w14:textId="77777777" w:rsidR="006A52B1" w:rsidRDefault="006A52B1"/>
          <w:p w14:paraId="6970FC35" w14:textId="77777777" w:rsidR="006A52B1" w:rsidRDefault="00000000">
            <w:pPr>
              <w:jc w:val="center"/>
            </w:pPr>
            <w:r>
              <w:t>Machine code</w:t>
            </w:r>
          </w:p>
        </w:tc>
        <w:tc>
          <w:tcPr>
            <w:tcW w:w="5553" w:type="dxa"/>
            <w:vAlign w:val="center"/>
          </w:tcPr>
          <w:p w14:paraId="2E886A80" w14:textId="77777777" w:rsidR="006A52B1" w:rsidRDefault="006A52B1"/>
          <w:p w14:paraId="426A83E5" w14:textId="77777777" w:rsidR="006A52B1" w:rsidRDefault="00000000">
            <w:pPr>
              <w:jc w:val="center"/>
            </w:pPr>
            <w:r>
              <w:t>Source code</w:t>
            </w:r>
          </w:p>
        </w:tc>
      </w:tr>
      <w:tr w:rsidR="006A52B1" w14:paraId="635D8898" w14:textId="77777777">
        <w:trPr>
          <w:trHeight w:hRule="exact" w:val="2900"/>
        </w:trPr>
        <w:tc>
          <w:tcPr>
            <w:tcW w:w="5553" w:type="dxa"/>
            <w:vAlign w:val="center"/>
          </w:tcPr>
          <w:p w14:paraId="01DED397" w14:textId="77777777" w:rsidR="006A52B1" w:rsidRDefault="006A52B1"/>
          <w:p w14:paraId="5C67F5DC" w14:textId="77777777" w:rsidR="006A52B1" w:rsidRDefault="00000000">
            <w:pPr>
              <w:jc w:val="center"/>
            </w:pPr>
            <w:r>
              <w:t>Intermediate code</w:t>
            </w:r>
          </w:p>
        </w:tc>
        <w:tc>
          <w:tcPr>
            <w:tcW w:w="5553" w:type="dxa"/>
            <w:vAlign w:val="center"/>
          </w:tcPr>
          <w:p w14:paraId="1B4FE6FF" w14:textId="77777777" w:rsidR="006A52B1" w:rsidRDefault="006A52B1"/>
        </w:tc>
      </w:tr>
      <w:tr w:rsidR="006A52B1" w14:paraId="37B0F358" w14:textId="77777777">
        <w:trPr>
          <w:trHeight w:hRule="exact" w:val="2900"/>
        </w:trPr>
        <w:tc>
          <w:tcPr>
            <w:tcW w:w="5553" w:type="dxa"/>
            <w:vAlign w:val="center"/>
          </w:tcPr>
          <w:p w14:paraId="164E25C2" w14:textId="77777777" w:rsidR="006A52B1" w:rsidRDefault="006A52B1"/>
          <w:p w14:paraId="4F0B4497" w14:textId="77777777" w:rsidR="006A52B1" w:rsidRDefault="00000000">
            <w:pPr>
              <w:jc w:val="center"/>
            </w:pPr>
            <w:r>
              <w:t>Translates one line at a time</w:t>
            </w:r>
          </w:p>
        </w:tc>
        <w:tc>
          <w:tcPr>
            <w:tcW w:w="5553" w:type="dxa"/>
            <w:vAlign w:val="center"/>
          </w:tcPr>
          <w:p w14:paraId="7E5328C6" w14:textId="77777777" w:rsidR="006A52B1" w:rsidRDefault="006A52B1"/>
          <w:p w14:paraId="57501E8D" w14:textId="77777777" w:rsidR="006A52B1" w:rsidRDefault="00000000">
            <w:pPr>
              <w:jc w:val="center"/>
            </w:pPr>
            <w:r>
              <w:t>Translates the whole code into machine code</w:t>
            </w:r>
          </w:p>
        </w:tc>
      </w:tr>
      <w:tr w:rsidR="006A52B1" w14:paraId="5BBBD5FD" w14:textId="77777777">
        <w:trPr>
          <w:trHeight w:hRule="exact" w:val="2900"/>
        </w:trPr>
        <w:tc>
          <w:tcPr>
            <w:tcW w:w="5553" w:type="dxa"/>
            <w:vAlign w:val="center"/>
          </w:tcPr>
          <w:p w14:paraId="1A7454EE" w14:textId="77777777" w:rsidR="006A52B1" w:rsidRDefault="006A52B1"/>
          <w:p w14:paraId="7BEAFFC1" w14:textId="77777777" w:rsidR="006A52B1" w:rsidRDefault="00000000">
            <w:pPr>
              <w:jc w:val="center"/>
            </w:pPr>
            <w:r>
              <w:t>Programming language that has a one to one correspondence with machine code instructions</w:t>
            </w:r>
          </w:p>
        </w:tc>
        <w:tc>
          <w:tcPr>
            <w:tcW w:w="5553" w:type="dxa"/>
            <w:vAlign w:val="center"/>
          </w:tcPr>
          <w:p w14:paraId="01629264" w14:textId="77777777" w:rsidR="006A52B1" w:rsidRDefault="006A52B1"/>
          <w:p w14:paraId="3D96C2CC" w14:textId="77777777" w:rsidR="006A52B1" w:rsidRDefault="00000000">
            <w:pPr>
              <w:jc w:val="center"/>
            </w:pPr>
            <w:r>
              <w:t>Translates assembly language to machine code</w:t>
            </w:r>
          </w:p>
        </w:tc>
      </w:tr>
      <w:tr w:rsidR="006A52B1" w14:paraId="7E63575A" w14:textId="77777777">
        <w:trPr>
          <w:trHeight w:hRule="exact" w:val="2900"/>
        </w:trPr>
        <w:tc>
          <w:tcPr>
            <w:tcW w:w="5553" w:type="dxa"/>
            <w:vAlign w:val="center"/>
          </w:tcPr>
          <w:p w14:paraId="500D33F5" w14:textId="77777777" w:rsidR="006A52B1" w:rsidRDefault="006A52B1"/>
          <w:p w14:paraId="258F312C" w14:textId="77777777" w:rsidR="006A52B1" w:rsidRDefault="00000000">
            <w:pPr>
              <w:jc w:val="center"/>
            </w:pPr>
            <w:r>
              <w:t>Not portable</w:t>
            </w:r>
          </w:p>
        </w:tc>
        <w:tc>
          <w:tcPr>
            <w:tcW w:w="5553" w:type="dxa"/>
            <w:vAlign w:val="center"/>
          </w:tcPr>
          <w:p w14:paraId="015E1F6F" w14:textId="77777777" w:rsidR="006A52B1" w:rsidRDefault="006A52B1"/>
          <w:p w14:paraId="12E88C84" w14:textId="77777777" w:rsidR="006A52B1" w:rsidRDefault="00000000">
            <w:pPr>
              <w:jc w:val="center"/>
            </w:pPr>
            <w:r>
              <w:t>Programming languages that have a many to one correspondence with machine code instructions</w:t>
            </w:r>
          </w:p>
        </w:tc>
      </w:tr>
      <w:tr w:rsidR="006A52B1" w14:paraId="244A0662" w14:textId="77777777">
        <w:trPr>
          <w:trHeight w:hRule="exact" w:val="2900"/>
        </w:trPr>
        <w:tc>
          <w:tcPr>
            <w:tcW w:w="5553" w:type="dxa"/>
            <w:vAlign w:val="center"/>
          </w:tcPr>
          <w:p w14:paraId="441B1444" w14:textId="77777777" w:rsidR="006A52B1" w:rsidRDefault="006A52B1"/>
          <w:p w14:paraId="5DE53A9C" w14:textId="77777777" w:rsidR="006A52B1" w:rsidRDefault="00000000">
            <w:pPr>
              <w:jc w:val="center"/>
            </w:pPr>
            <w:r>
              <w:t>Normally text code written in a high level lenguage</w:t>
            </w:r>
          </w:p>
        </w:tc>
        <w:tc>
          <w:tcPr>
            <w:tcW w:w="5553" w:type="dxa"/>
            <w:vAlign w:val="center"/>
          </w:tcPr>
          <w:p w14:paraId="3E065E92" w14:textId="77777777" w:rsidR="006A52B1" w:rsidRDefault="006A52B1"/>
          <w:p w14:paraId="1566D019" w14:textId="77777777" w:rsidR="006A52B1" w:rsidRDefault="00000000">
            <w:pPr>
              <w:jc w:val="center"/>
            </w:pPr>
            <w:r>
              <w:t>Executable code expressed as zeros and ones</w:t>
            </w:r>
          </w:p>
        </w:tc>
      </w:tr>
      <w:tr w:rsidR="006A52B1" w14:paraId="5B32D643" w14:textId="77777777">
        <w:trPr>
          <w:trHeight w:hRule="exact" w:val="2900"/>
        </w:trPr>
        <w:tc>
          <w:tcPr>
            <w:tcW w:w="5553" w:type="dxa"/>
            <w:vAlign w:val="center"/>
          </w:tcPr>
          <w:p w14:paraId="46E39306" w14:textId="77777777" w:rsidR="006A52B1" w:rsidRDefault="006A52B1"/>
        </w:tc>
        <w:tc>
          <w:tcPr>
            <w:tcW w:w="5553" w:type="dxa"/>
            <w:vAlign w:val="center"/>
          </w:tcPr>
          <w:p w14:paraId="238C3A94" w14:textId="77777777" w:rsidR="006A52B1" w:rsidRDefault="006A52B1"/>
          <w:p w14:paraId="55AFFABC" w14:textId="77777777" w:rsidR="006A52B1" w:rsidRDefault="00000000">
            <w:pPr>
              <w:jc w:val="center"/>
            </w:pPr>
            <w:r>
              <w:t>Neither executable or source code</w:t>
            </w:r>
          </w:p>
        </w:tc>
      </w:tr>
    </w:tbl>
    <w:p w14:paraId="4852AB9F" w14:textId="77777777" w:rsidR="00E63266" w:rsidRDefault="00E63266"/>
    <w:sectPr w:rsidR="00E63266" w:rsidSect="006B6F0E">
      <w:pgSz w:w="11906" w:h="16838" w:code="9"/>
      <w:pgMar w:top="283" w:right="567" w:bottom="283" w:left="567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085975">
    <w:abstractNumId w:val="8"/>
  </w:num>
  <w:num w:numId="2" w16cid:durableId="789664916">
    <w:abstractNumId w:val="6"/>
  </w:num>
  <w:num w:numId="3" w16cid:durableId="592278408">
    <w:abstractNumId w:val="5"/>
  </w:num>
  <w:num w:numId="4" w16cid:durableId="1758091938">
    <w:abstractNumId w:val="4"/>
  </w:num>
  <w:num w:numId="5" w16cid:durableId="1892112676">
    <w:abstractNumId w:val="7"/>
  </w:num>
  <w:num w:numId="6" w16cid:durableId="1551838387">
    <w:abstractNumId w:val="3"/>
  </w:num>
  <w:num w:numId="7" w16cid:durableId="1790004919">
    <w:abstractNumId w:val="2"/>
  </w:num>
  <w:num w:numId="8" w16cid:durableId="250630296">
    <w:abstractNumId w:val="1"/>
  </w:num>
  <w:num w:numId="9" w16cid:durableId="1098021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A52B1"/>
    <w:rsid w:val="006B6F0E"/>
    <w:rsid w:val="007C0DA3"/>
    <w:rsid w:val="00A13864"/>
    <w:rsid w:val="00AA1D8D"/>
    <w:rsid w:val="00B47730"/>
    <w:rsid w:val="00CB0664"/>
    <w:rsid w:val="00E6326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F538BF"/>
  <w14:defaultImageDpi w14:val="300"/>
  <w15:docId w15:val="{780AF2B6-2CBA-4482-A4BE-21D6C253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Helvetica" w:hAnsi="Helvetica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Chezka Mae Madrona</cp:lastModifiedBy>
  <cp:revision>3</cp:revision>
  <dcterms:created xsi:type="dcterms:W3CDTF">2013-12-23T23:15:00Z</dcterms:created>
  <dcterms:modified xsi:type="dcterms:W3CDTF">2025-03-26T09:35:00Z</dcterms:modified>
  <cp:category/>
</cp:coreProperties>
</file>