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5682C" w14:textId="7726D7D6" w:rsidR="00262B62" w:rsidRDefault="00CC7E44" w:rsidP="00A13550">
      <w:pPr>
        <w:pStyle w:val="Title"/>
      </w:pPr>
      <w:r w:rsidRPr="00CC7E44">
        <w:t xml:space="preserve">Hardware and Software </w:t>
      </w:r>
      <w:r w:rsidR="00CF663E">
        <w:t>W</w:t>
      </w:r>
      <w:r w:rsidRPr="00CC7E44">
        <w:t>orksheet</w:t>
      </w:r>
    </w:p>
    <w:p w14:paraId="797B67A8" w14:textId="77777777" w:rsidR="00CF663E" w:rsidRPr="00CF663E" w:rsidRDefault="00CF663E" w:rsidP="00CF663E"/>
    <w:p w14:paraId="7D1E57DC" w14:textId="00FAE60C" w:rsidR="00CC7E44" w:rsidRDefault="00CA1592" w:rsidP="00CC7E44">
      <w:pPr>
        <w:rPr>
          <w:sz w:val="24"/>
          <w:szCs w:val="24"/>
        </w:rPr>
      </w:pPr>
      <w:r>
        <w:rPr>
          <w:sz w:val="24"/>
          <w:szCs w:val="24"/>
        </w:rPr>
        <w:t>Define the term</w:t>
      </w:r>
      <w:r w:rsidR="00CC7E44" w:rsidRPr="00CC7E44">
        <w:rPr>
          <w:sz w:val="24"/>
          <w:szCs w:val="24"/>
        </w:rPr>
        <w:t xml:space="preserve"> hardware?</w:t>
      </w:r>
      <w:r w:rsidR="00381E7C">
        <w:rPr>
          <w:sz w:val="24"/>
          <w:szCs w:val="24"/>
        </w:rPr>
        <w:t xml:space="preserve"> [1 mark]</w:t>
      </w:r>
    </w:p>
    <w:p w14:paraId="3458036C" w14:textId="4A9F6FE9" w:rsidR="008C1594" w:rsidRDefault="008C1594" w:rsidP="00CC7E4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1951B74" w14:textId="38366AF3" w:rsidR="008C1594" w:rsidRPr="00CC7E44" w:rsidRDefault="003C04FE" w:rsidP="00CC7E4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6E4CD23" w14:textId="229EA8B5" w:rsidR="00CC7E44" w:rsidRPr="00CC7E44" w:rsidRDefault="00CC7E44" w:rsidP="00CC7E44">
      <w:pPr>
        <w:rPr>
          <w:sz w:val="24"/>
          <w:szCs w:val="24"/>
        </w:rPr>
      </w:pPr>
    </w:p>
    <w:p w14:paraId="3BBAFE4C" w14:textId="63401063" w:rsidR="00CC7E44" w:rsidRDefault="00CA1592" w:rsidP="00CC7E44">
      <w:pPr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="00A13550">
        <w:rPr>
          <w:sz w:val="24"/>
          <w:szCs w:val="24"/>
        </w:rPr>
        <w:t>w</w:t>
      </w:r>
      <w:r w:rsidR="00CC7E44" w:rsidRPr="00CC7E44">
        <w:rPr>
          <w:sz w:val="24"/>
          <w:szCs w:val="24"/>
        </w:rPr>
        <w:t>hat is software?</w:t>
      </w:r>
      <w:r w:rsidR="00381E7C">
        <w:rPr>
          <w:sz w:val="24"/>
          <w:szCs w:val="24"/>
        </w:rPr>
        <w:t xml:space="preserve"> [1 mark]</w:t>
      </w:r>
    </w:p>
    <w:p w14:paraId="2F314622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105C4BD0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7EAE2A01" w14:textId="5D985CD4" w:rsidR="003E4F54" w:rsidRDefault="003E4F54" w:rsidP="00CC7E44">
      <w:pPr>
        <w:rPr>
          <w:sz w:val="24"/>
          <w:szCs w:val="24"/>
        </w:rPr>
      </w:pPr>
    </w:p>
    <w:p w14:paraId="6AA7C51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What is the difference between the system software and the application software? [2 marks]</w:t>
      </w:r>
    </w:p>
    <w:p w14:paraId="41416663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501CC0B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30FD80F0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25601CA" w14:textId="77777777" w:rsidR="003C04FE" w:rsidRDefault="003C04FE" w:rsidP="003C04FE">
      <w:pPr>
        <w:rPr>
          <w:sz w:val="24"/>
          <w:szCs w:val="24"/>
        </w:rPr>
      </w:pPr>
    </w:p>
    <w:p w14:paraId="749A57EC" w14:textId="182056A1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Describe the three types of application software [3 marks]</w:t>
      </w:r>
    </w:p>
    <w:p w14:paraId="602BECA6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10227626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151B3B1E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0B7A0ED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E2C8142" w14:textId="788F8CB4" w:rsidR="003C04FE" w:rsidRDefault="003C04FE" w:rsidP="003C04FE">
      <w:pPr>
        <w:rPr>
          <w:sz w:val="24"/>
          <w:szCs w:val="24"/>
        </w:rPr>
      </w:pPr>
    </w:p>
    <w:p w14:paraId="022C97A6" w14:textId="77777777" w:rsidR="004B0270" w:rsidRPr="004B0270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Discuss the four types of system software [4 marks]</w:t>
      </w:r>
    </w:p>
    <w:p w14:paraId="7909C696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7145FAB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33A6E608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4D3A29D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612357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392E26A7" w14:textId="168F0846" w:rsidR="003C04FE" w:rsidRDefault="003C04FE" w:rsidP="00CC7E4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AA35871" w14:textId="77777777" w:rsidR="003C04FE" w:rsidRDefault="003C04FE" w:rsidP="00CC7E44">
      <w:pPr>
        <w:rPr>
          <w:sz w:val="24"/>
          <w:szCs w:val="24"/>
        </w:rPr>
      </w:pPr>
    </w:p>
    <w:p w14:paraId="42CD25C1" w14:textId="1D16EB3A" w:rsidR="003E4F54" w:rsidRDefault="003E4F54" w:rsidP="00CC7E44">
      <w:pPr>
        <w:rPr>
          <w:sz w:val="24"/>
          <w:szCs w:val="24"/>
        </w:rPr>
      </w:pPr>
      <w:r>
        <w:rPr>
          <w:sz w:val="24"/>
          <w:szCs w:val="24"/>
        </w:rPr>
        <w:t xml:space="preserve">Explain the </w:t>
      </w:r>
      <w:r w:rsidR="004245D0">
        <w:rPr>
          <w:sz w:val="24"/>
          <w:szCs w:val="24"/>
        </w:rPr>
        <w:t>role</w:t>
      </w:r>
      <w:r>
        <w:rPr>
          <w:sz w:val="24"/>
          <w:szCs w:val="24"/>
        </w:rPr>
        <w:t xml:space="preserve"> of an operating system?</w:t>
      </w:r>
      <w:r w:rsidR="00381E7C">
        <w:rPr>
          <w:sz w:val="24"/>
          <w:szCs w:val="24"/>
        </w:rPr>
        <w:t xml:space="preserve"> [6 marks]</w:t>
      </w:r>
    </w:p>
    <w:p w14:paraId="70BAE5F4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D14BE52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FD63338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777C69B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90B0B4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17BCEDB4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5F7C15F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CC22F14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094FCBD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7EB0BCC4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D46B0CC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7BF97D37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2D459188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0ECCD45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778BB91D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464980B3" w14:textId="77777777" w:rsidR="003C04FE" w:rsidRPr="00CC7E44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0CDB33E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5063462A" w14:textId="77777777" w:rsidR="003C04FE" w:rsidRDefault="003C04FE" w:rsidP="003C04F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14:paraId="6B314531" w14:textId="5C3853CC" w:rsidR="003E4F54" w:rsidRDefault="003E4F54" w:rsidP="00CC7E44">
      <w:pPr>
        <w:rPr>
          <w:sz w:val="24"/>
          <w:szCs w:val="24"/>
        </w:rPr>
      </w:pPr>
    </w:p>
    <w:sectPr w:rsidR="003E4F5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F5201" w14:textId="77777777" w:rsidR="00AD443F" w:rsidRDefault="00AD443F" w:rsidP="00A13550">
      <w:pPr>
        <w:spacing w:after="0" w:line="240" w:lineRule="auto"/>
      </w:pPr>
      <w:r>
        <w:separator/>
      </w:r>
    </w:p>
  </w:endnote>
  <w:endnote w:type="continuationSeparator" w:id="0">
    <w:p w14:paraId="3B06695B" w14:textId="77777777" w:rsidR="00AD443F" w:rsidRDefault="00AD443F" w:rsidP="00A1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1911D" w14:textId="77777777" w:rsidR="00AD443F" w:rsidRDefault="00AD443F" w:rsidP="00A13550">
      <w:pPr>
        <w:spacing w:after="0" w:line="240" w:lineRule="auto"/>
      </w:pPr>
      <w:r>
        <w:separator/>
      </w:r>
    </w:p>
  </w:footnote>
  <w:footnote w:type="continuationSeparator" w:id="0">
    <w:p w14:paraId="45555178" w14:textId="77777777" w:rsidR="00AD443F" w:rsidRDefault="00AD443F" w:rsidP="00A1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8A36" w14:textId="0F9C9C3F" w:rsidR="00A13550" w:rsidRDefault="00A13550" w:rsidP="00A1355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A7A7B"/>
    <w:multiLevelType w:val="hybridMultilevel"/>
    <w:tmpl w:val="32F8AC82"/>
    <w:lvl w:ilvl="0" w:tplc="919CA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CA3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80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8F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2F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2B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4B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2C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6810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44"/>
    <w:rsid w:val="00262B62"/>
    <w:rsid w:val="00381E7C"/>
    <w:rsid w:val="003C04FE"/>
    <w:rsid w:val="003E4F54"/>
    <w:rsid w:val="004245D0"/>
    <w:rsid w:val="004B0270"/>
    <w:rsid w:val="007C0DA3"/>
    <w:rsid w:val="00870790"/>
    <w:rsid w:val="008C1594"/>
    <w:rsid w:val="00927B9F"/>
    <w:rsid w:val="009455BA"/>
    <w:rsid w:val="00A13550"/>
    <w:rsid w:val="00AD443F"/>
    <w:rsid w:val="00B83AF9"/>
    <w:rsid w:val="00B911AA"/>
    <w:rsid w:val="00CA1592"/>
    <w:rsid w:val="00CC7E44"/>
    <w:rsid w:val="00C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CBE4"/>
  <w15:chartTrackingRefBased/>
  <w15:docId w15:val="{96EABEA2-F96A-47E3-BFF9-A789AB3A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35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550"/>
  </w:style>
  <w:style w:type="paragraph" w:styleId="Footer">
    <w:name w:val="footer"/>
    <w:basedOn w:val="Normal"/>
    <w:link w:val="FooterChar"/>
    <w:uiPriority w:val="99"/>
    <w:unhideWhenUsed/>
    <w:rsid w:val="00A1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550"/>
  </w:style>
  <w:style w:type="character" w:customStyle="1" w:styleId="Heading1Char">
    <w:name w:val="Heading 1 Char"/>
    <w:basedOn w:val="DefaultParagraphFont"/>
    <w:link w:val="Heading1"/>
    <w:uiPriority w:val="9"/>
    <w:rsid w:val="00A13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135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55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6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15</cp:revision>
  <dcterms:created xsi:type="dcterms:W3CDTF">2019-02-07T19:59:00Z</dcterms:created>
  <dcterms:modified xsi:type="dcterms:W3CDTF">2025-03-26T09:36:00Z</dcterms:modified>
</cp:coreProperties>
</file>